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073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人工智能与信息技术学院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胡婷婷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4~15周</w:t>
      </w:r>
    </w:p>
    <w:bookmarkStart w:id="1" w:name="207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高等数学Ⅰ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(080235—001)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智能251;智能252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高等数学Ⅰ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(080235—007)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医信251;医信252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高等数学Ⅰ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(080235—001)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智能251;智能252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高等数学Ⅰ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(080235—007)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医信251;医信252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高等数学Ⅰ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(080235—001)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智能251;智能252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高等数学Ⅰ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(080235—007)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医信251;医信252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高等数学Ⅰ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(080235—001)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智能251;智能252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高等数学Ⅰ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(080235—007)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医信251;医信252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